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21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721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中西临231;中西临232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中西临231;中西临232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