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4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孟霞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214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儿童保健学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儿童保健学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