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8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周玉春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12~13周</w:t>
      </w:r>
    </w:p>
    <w:bookmarkStart w:id="1" w:name="98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r039013—001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性医学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陈赟,陈赟,施建新,陈建淮,周玉春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