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何晓瑾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中医八251;中医八252;中医八253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中医八251;中医八252;中医八253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中西医结合风湿病学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