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9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仲泽昊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9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江阴市中医院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中西临22（江阴）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江阴市中医院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中西临22（江阴）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