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6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严冬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96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(030066—006)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南方针推23;南方中医23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南方针推23;南方中医23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(030066—006)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南方针推23;南方中医23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南方针推23;南方中医23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