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98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茅凯凯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Infinity~-Infinity周</w:t>
      </w:r>
    </w:p>
    <w:bookmarkStart w:id="1" w:name="498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031138—001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内科学Ⅰ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茅凯凯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031139—001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外科学Ⅰ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茅凯凯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031143—001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临床案例教学Ⅰ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茅凯凯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400111—001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耳鼻喉科学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茅凯凯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400114—001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儿科学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茅凯凯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400116—001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临床技能训练Ⅰ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茅凯凯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940001—001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皮肤性病学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茅凯凯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940003—001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神经病学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茅凯凯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940007—001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妇产科学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茅凯凯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