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118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031138—004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031139—004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外科学Ⅰ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031143—004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400114—004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400116—004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940003—004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940007—004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宋鑫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