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中药资源与开发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资源221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1~12周</w:t>
      </w:r>
    </w:p>
    <w:bookmarkStart w:id="1" w:name="15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胡杨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中药资源与开发专业综合实验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谷巍/李思蒙/谢辉/张雯/宋珅/李林/蒋宝平/邹伟/包贝华/高明亮/周桂生/陈佩东/史长灿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400091—001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中药资源学认知实习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谷巍,严辉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