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5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 B8-307  单进军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 B8-307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王小龙/柴茜/王晶晶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B8-307  单进军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 B8-307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王小龙/柴茜/王晶晶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庆英杰/蒋政萌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王小龙/柴茜/王晶晶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庆英杰/蒋政萌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王小龙/柴茜/王晶晶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