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4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54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 B13-107  单进军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 B13-107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蒋政萌/庆英杰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房方/常亮/刘培/毕肖林/王晶晶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姚雪芳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 B13-107  单进军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 B13-107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蒋政萌/庆英杰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房方/常亮/刘培/毕肖林/王晶晶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姚雪芳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井山林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吴亮/王宇彤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房方/常亮/刘培/毕肖林/王晶晶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井山林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吴亮/王宇彤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房方/常亮/刘培/毕肖林/王晶晶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