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药学221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4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 B8-509  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 B8-509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井山林/桑梦如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李念光/文红梅/毕肖林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B8-509  毕肖林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 B8-509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B3-315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井山林/桑梦如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李念光/文红梅/毕肖林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李念光/文红梅/毕肖林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毕肖林/吴亮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B3-药学综合实验室2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李念光/文红梅/毕肖林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药用植物学与生药学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(040737—002)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毕肖林/吴亮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姚雪芳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