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中药223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5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陆兔林/刘潺潺/瞿城/刘政/包贝华/高明亮/张科卫/苏联麟/季德/陈勇/陈佩东/蒋宝平/狄留庆/刘陶世/张雯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陆兔林/刘潺潺/瞿城/刘政/包贝华/高明亮/张科卫/苏联麟/季德/陈勇/陈佩东/蒋宝平/狄留庆/刘陶世/张雯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范茜茜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陆兔林/刘潺潺/瞿城/刘政/包贝华/高明亮/张科卫/苏联麟/季德/陈勇/陈佩东/蒋宝平/狄留庆/刘陶世/张雯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范茜茜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陆兔林/刘潺潺/瞿城/刘政/包贝华/高明亮/张科卫/苏联麟/季德/陈勇/陈佩东/蒋宝平/狄留庆/刘陶世/张雯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