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5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陆兔林/周婧/濮春娟/包贝华/高明亮/张科卫/季德/李林/王洪兰/陈勇/蒋宝平/梁涛/狄留庆/刘陶世/赵晓莉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陆兔林/周婧/濮春娟/包贝华/高明亮/张科卫/季德/李林/王洪兰/陈勇/蒋宝平/梁涛/狄留庆/刘陶世/赵晓莉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蔡芷辰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陆兔林/周婧/濮春娟/包贝华/高明亮/张科卫/季德/李林/王洪兰/陈勇/蒋宝平/梁涛/狄留庆/刘陶世/赵晓莉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蔡芷辰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陆兔林/周婧/濮春娟/包贝华/高明亮/张科卫/季德/李林/王洪兰/陈勇/蒋宝平/梁涛/狄留庆/刘陶世/赵晓莉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