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5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中药制药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中制药22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15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 B3-中药制药综合实验室1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B3-中药制药综合实验室1  彭国平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 B3-中药制药综合实验室1  李存玉/郑云枫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B3-中药制药综合实验室1  彭国平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B13-212  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B13-212  李存玉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B13-212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 B13-212  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 B13-212  周竹琇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 B3-中药制药综合实验室1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 B3-中药制药综合实验室1  彭国平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(1学时)  B3-中药制药综合实验室1  李存玉/郑云枫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 B3-中药制药综合实验室1  彭国平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B13-212  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(1学时)  B13-212  李存玉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(1学时)  B13-212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(1学时)  B13-212  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 B13-212  周竹琇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 B3-中药制药综合实验室1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B3-中药制药综合实验室1  彭国平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 B3-中药制药综合实验室1  李存玉/郑云枫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B3-中药制药综合实验室1  彭国平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B13-212  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B13-212  李存玉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B13-212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 B13-212  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 B13-212  周竹琇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B13-212  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B13-212  李存玉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B13-212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 B13-212  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 B13-212  周竹琇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 B3-中药制药综合实验室1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B3-中药制药综合实验室1  彭国平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专业创新实验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(048257—001)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彭国平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B13-212  程建明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B13-212  李存玉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8~9周 (2学时)  B13-212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10~11周 (2学时)  B13-212  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 B13-212  周竹琇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B3-中药制药综合实验室1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李存玉/郑云枫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 B3-中药制药综合实验室1  潘林梅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6~7周 (2学时)  B3-中药制药综合实验室1  彭国平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