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4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卫生经济管理学院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大数据管理与应用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数管22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4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医药大数据采集与管理实训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医药大数据分析与处理实训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医药大数据采集与管理实训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医药大数据采集与管理实训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(081011—001)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陈加略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医药大数据采集与管理实训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医药大数据分析与处理实训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医药大数据采集与管理实训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医药大数据采集与管理实训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人工智能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(081011—001)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陈加略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医药大数据采集与管理实训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医药大数据分析与处理实训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医药大数据采集与管理实训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医药大数据采集与管理实训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医药大数据采集与管理实训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医药大数据分析与处理实训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医药大数据采集与管理实训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医药大数据分析与处理实训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医药大数据分析与处理实训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医药大数据分析与处理实训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医药大数据采集与管理实训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医药大数据分析与处理实训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医药大数据采集与管理实训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医药大数据分析与处理实训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医药大数据分析与处理实训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医药大数据分析与处理实训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400072—001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医药大数据分析与处理实训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杨莉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400072—001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医药大数据分析与处理实训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杨莉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400072—001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医药大数据分析与处理实训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3周 (8:20-17:10)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杨莉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400072—001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医药大数据分析与处理实训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4周 (10:50-17:10)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杨莉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400072—001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医药大数据分析与处理实训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4周 (10:50-17:10)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杨莉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400072—001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医药大数据分析与处理实训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4周 (10:50-17:10)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杨莉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