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中西医临床医学(本博贯通培养)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中西临23（灵素）班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马俊杰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马俊杰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刘丽娜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 B11-313  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B11-313  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B11-313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李国春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魏良敏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刘丽娜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 B11-313  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B11-313  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 B11-313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李国春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魏良敏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