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陈丹丹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6~13周</w:t>
      </w:r>
    </w:p>
    <w:bookmarkStart w:id="1" w:name="1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自我沟通与身体仪态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