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肖增敏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大数据管理概论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R语言与大数据分析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R语言与大数据分析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