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4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祝嫦娥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24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行政管理学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(010581—003)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行政管理学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(010581—003)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