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1~2周</w:t>
      </w:r>
    </w:p>
    <w:bookmarkStart w:id="1" w:name="70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医药大数据采集与管理实训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医药大数据采集与管理实训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医药大数据采集与管理实训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医药大数据采集与管理实训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医药大数据采集与管理实训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医药大数据采集与管理实训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医药大数据采集与管理实训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医药大数据采集与管理实训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医药大数据采集与管理实训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医药大数据采集与管理实训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