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4~9周</w:t>
      </w:r>
    </w:p>
    <w:bookmarkStart w:id="1" w:name="6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(r010501—003)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中药九（屠呦呦班）25;中药九25;中医九25;中西临九25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