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大数据管理与应用专业导论	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大数据技术与管理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