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是沁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MATLAB及应用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管理学研究方法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信息资源管理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