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姚雪芳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1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国际药事法规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国际商法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国际药事法规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国际商法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资源231;资源232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