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夏苏迪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竞争情报理论与实践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竞争情报理论与实践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Internet实用技术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Web程序设计及应用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B11-404实验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