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喻小勇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1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老年用药服务与管理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养老政策法规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老年用药服务与管理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