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唐力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大数据营销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(400080—001)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大数据营销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(400080—001)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数据可视化技术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数据可视化技术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市场营销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(r010707—002)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