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图书馆、博物馆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伍晓光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中医康复24;中西临243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中医康复24;中西临243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康复251;康复252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