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龚美蓉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科学减肥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大学生实验室安全基础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(r050807—001)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