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黄碧滢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2,6~8,10~17周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1,6~7,11~17周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作业疗法学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6~7,10~16周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