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0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陈得良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700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眼健康中医外治技术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眼健康中医外治技术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(050447—011)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6-402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中医（妇产）22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(050447—007)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(050447—007)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