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4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赵青春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24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内科临床营养学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内科临床营养学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内科临床营养学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