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袁锦虹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特色针灸疗法与临床应用（双语）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