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34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胡骏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4~15周</w:t>
      </w:r>
    </w:p>
    <w:bookmarkStart w:id="1" w:name="834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中医运动健身学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(0507888—001)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中医运动健身学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(0507888—001)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