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程洁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6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刺法灸法学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南方针推23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