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3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中医养生文化传播学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中医养生文化传播学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康复251;康复252;中医养生25;针推251;针推253;针推视障25;针推252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