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涂玥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2,6~8,10~17周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中医治未病学概论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2,6~8,10~17周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(400009—006)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