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665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针灸推拿学院·养生康复学院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李守栋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66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推拿练功学Ⅰ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(050651—001)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盲校-419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针推视障25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推拿练功学Ⅰ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(050651—001)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盲校-419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针推视障25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中医健身学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(058996—003)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盲校-421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针推视障23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推拿治疗学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(050804—003)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盲校-421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针推视障23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中医健身学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(058996—003)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盲校-421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针推视障23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推拿治疗学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(050804—003)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盲校-421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针推视障23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