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4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朱明明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24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1~4,7~9,11~12周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1~4,7~9,11~12周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