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曹震宇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3~5(单),8~10周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3,8~9周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上肢应用生物力学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3,9周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