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景欣悦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4~10周</w:t>
      </w:r>
    </w:p>
    <w:bookmarkStart w:id="1" w:name="14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营养与肥胖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