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5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徐森磊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1~9周</w:t>
      </w:r>
    </w:p>
    <w:bookmarkStart w:id="1" w:name="705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临床老年23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