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7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徐士象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7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(050447—003)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中医221;中医223;中医222;中医225;中医224（省中）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