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2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徐嘉轩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2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人体发育学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康复241;康复242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康复合作办学231;康复合作办学232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