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张浩宇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12~17周</w:t>
      </w:r>
    </w:p>
    <w:bookmarkStart w:id="1" w:name="94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中医老年病学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国教楼-A204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境外22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