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92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针灸推拿学院·养生康复学院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宋亚芳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92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针灸治疗学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(050203—001)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针灸学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(050243—001)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中医康复23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针灸学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(050243—001)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中医康复23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针灸治疗学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(050203—001)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针灸学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(050243—001)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中医康复23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针灸学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(058990—002)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针灸治疗学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(050203—001)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针灸学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(058990—001)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临床231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