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夏雅雯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运动疗法学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康复23;康复老年23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