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5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喻晓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6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美容按摩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(r050413—001)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形象礼仪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(r050609—001)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