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1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内科临床营养学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(050305—001)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营养23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肿瘤与营养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(r050739—002)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